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2C177E" w:rsidRPr="00B563D7" w:rsidRDefault="0036013E" w:rsidP="002C177E">
      <w:pPr>
        <w:jc w:val="center"/>
        <w:rPr>
          <w:bCs/>
        </w:rPr>
      </w:pPr>
      <w:r>
        <w:rPr>
          <w:bCs/>
        </w:rPr>
        <w:t>Палецкого сельсовета</w:t>
      </w:r>
      <w:r w:rsidR="00C14260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62AA">
        <w:rPr>
          <w:bCs/>
        </w:rPr>
        <w:t xml:space="preserve">от </w:t>
      </w:r>
      <w:r w:rsidR="002E62AA" w:rsidRPr="002E62AA">
        <w:rPr>
          <w:bCs/>
        </w:rPr>
        <w:t>23</w:t>
      </w:r>
      <w:r w:rsidR="002E62AA">
        <w:rPr>
          <w:bCs/>
        </w:rPr>
        <w:t>.</w:t>
      </w:r>
      <w:r w:rsidR="002E62AA" w:rsidRPr="002E62AA">
        <w:rPr>
          <w:bCs/>
        </w:rPr>
        <w:t>12</w:t>
      </w:r>
      <w:r>
        <w:rPr>
          <w:bCs/>
        </w:rPr>
        <w:t>.201</w:t>
      </w:r>
      <w:r w:rsidR="002E62AA" w:rsidRPr="002E62AA">
        <w:rPr>
          <w:bCs/>
        </w:rPr>
        <w:t>3</w:t>
      </w:r>
      <w:r w:rsidR="002E62AA">
        <w:rPr>
          <w:bCs/>
        </w:rPr>
        <w:t xml:space="preserve"> №</w:t>
      </w:r>
      <w:r w:rsidR="00144C6F">
        <w:rPr>
          <w:bCs/>
        </w:rPr>
        <w:t>8</w:t>
      </w:r>
      <w:r w:rsidR="002E62AA" w:rsidRPr="002E62AA">
        <w:rPr>
          <w:bCs/>
        </w:rPr>
        <w:t>6</w:t>
      </w:r>
      <w:r>
        <w:rPr>
          <w:bCs/>
        </w:rPr>
        <w:t xml:space="preserve"> «</w:t>
      </w:r>
      <w:r w:rsidR="002C177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2E62AA" w:rsidRPr="002E62AA">
        <w:rPr>
          <w:bCs/>
        </w:rPr>
        <w:t>по принятию документов, а также выдаче решений о переводе или об отказе в переводе жилого помещения в нежилое</w:t>
      </w:r>
    </w:p>
    <w:p w:rsidR="0064530C" w:rsidRPr="0064530C" w:rsidRDefault="0064530C" w:rsidP="001E22C2">
      <w:pPr>
        <w:jc w:val="center"/>
        <w:rPr>
          <w:color w:val="auto"/>
          <w:sz w:val="24"/>
          <w:szCs w:val="24"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83A0E">
      <w:pPr>
        <w:ind w:firstLine="540"/>
        <w:jc w:val="both"/>
      </w:pPr>
      <w:r>
        <w:t xml:space="preserve">1. </w:t>
      </w:r>
      <w:r w:rsidR="00EA5ABC">
        <w:t>Внести в</w:t>
      </w:r>
      <w:r w:rsidR="00C14260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C14260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2E62AA" w:rsidRPr="002E62AA">
        <w:rPr>
          <w:bCs/>
        </w:rPr>
        <w:t>23</w:t>
      </w:r>
      <w:r w:rsidR="007A35F1">
        <w:rPr>
          <w:bCs/>
        </w:rPr>
        <w:t>.</w:t>
      </w:r>
      <w:r w:rsidR="002E62AA" w:rsidRPr="002E62AA">
        <w:rPr>
          <w:bCs/>
        </w:rPr>
        <w:t>12</w:t>
      </w:r>
      <w:r w:rsidR="007A35F1">
        <w:rPr>
          <w:bCs/>
        </w:rPr>
        <w:t>.201</w:t>
      </w:r>
      <w:r w:rsidR="002E62AA" w:rsidRPr="002E62AA">
        <w:rPr>
          <w:bCs/>
        </w:rPr>
        <w:t>3</w:t>
      </w:r>
      <w:r w:rsidR="007A35F1">
        <w:rPr>
          <w:bCs/>
        </w:rPr>
        <w:t xml:space="preserve"> №</w:t>
      </w:r>
      <w:r w:rsidR="00144C6F">
        <w:rPr>
          <w:bCs/>
        </w:rPr>
        <w:t>8</w:t>
      </w:r>
      <w:r w:rsidR="002E62AA" w:rsidRPr="002E62AA">
        <w:rPr>
          <w:bCs/>
        </w:rPr>
        <w:t>6</w:t>
      </w:r>
      <w:r w:rsidR="007A35F1">
        <w:rPr>
          <w:bCs/>
        </w:rPr>
        <w:t xml:space="preserve"> «</w:t>
      </w:r>
      <w:r w:rsidR="00283A0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2E62AA" w:rsidRPr="002E62AA">
        <w:rPr>
          <w:bCs/>
        </w:rPr>
        <w:t>по принятию документов, а также выдаче решений о переводе или об отказе в переводе жилого помещения в нежилое</w:t>
      </w:r>
      <w:r w:rsidR="00283A0E">
        <w:t xml:space="preserve">» </w:t>
      </w:r>
      <w:r w:rsidR="008348EC">
        <w:t xml:space="preserve">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</w:t>
      </w:r>
      <w:r w:rsidR="00144C6F">
        <w:rPr>
          <w:bCs/>
        </w:rPr>
        <w:t>6</w:t>
      </w:r>
      <w:r>
        <w:rPr>
          <w:bCs/>
        </w:rPr>
        <w:t>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2E62AA" w:rsidP="00A93858">
      <w:pPr>
        <w:ind w:firstLine="540"/>
        <w:jc w:val="both"/>
        <w:rPr>
          <w:bCs/>
        </w:rPr>
      </w:pPr>
      <w:r>
        <w:rPr>
          <w:bCs/>
        </w:rPr>
        <w:t>«2.</w:t>
      </w:r>
      <w:r w:rsidRPr="00C14260">
        <w:rPr>
          <w:bCs/>
        </w:rPr>
        <w:t>6</w:t>
      </w:r>
      <w:bookmarkStart w:id="0" w:name="_GoBack"/>
      <w:bookmarkEnd w:id="0"/>
      <w:r w:rsidR="004A0A7A">
        <w:rPr>
          <w:bCs/>
        </w:rPr>
        <w:t>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 настоящего административного регламента</w:t>
      </w:r>
      <w:r w:rsidR="00A93858">
        <w:t xml:space="preserve">. Заявитель вправе представить указанные </w:t>
      </w:r>
      <w:r w:rsidR="00A93858">
        <w:lastRenderedPageBreak/>
        <w:t>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</w:t>
      </w:r>
      <w:r w:rsidR="00144C6F">
        <w:t>.9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5B303C" w:rsidRDefault="005B303C" w:rsidP="005B303C">
      <w:pPr>
        <w:ind w:left="720"/>
        <w:jc w:val="both"/>
        <w:rPr>
          <w:szCs w:val="21"/>
        </w:rPr>
      </w:pPr>
      <w:r>
        <w:rPr>
          <w:szCs w:val="21"/>
        </w:rPr>
        <w:t xml:space="preserve">1.2 </w:t>
      </w:r>
      <w:r w:rsidR="009B2A90">
        <w:rPr>
          <w:szCs w:val="21"/>
        </w:rPr>
        <w:t>Р</w:t>
      </w:r>
      <w:r>
        <w:rPr>
          <w:szCs w:val="21"/>
        </w:rPr>
        <w:t xml:space="preserve">аздел </w:t>
      </w:r>
      <w:r w:rsidR="00CF53D5">
        <w:rPr>
          <w:szCs w:val="21"/>
          <w:lang w:val="en-US"/>
        </w:rPr>
        <w:t>IV</w:t>
      </w:r>
      <w:r>
        <w:rPr>
          <w:szCs w:val="21"/>
        </w:rPr>
        <w:t xml:space="preserve"> изложить в следующей редакции:</w:t>
      </w:r>
    </w:p>
    <w:p w:rsidR="005B303C" w:rsidRDefault="005B303C" w:rsidP="005B303C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5B303C" w:rsidRDefault="005B303C" w:rsidP="005B303C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5B303C" w:rsidRDefault="005B303C" w:rsidP="005B303C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5B303C" w:rsidRDefault="005B303C" w:rsidP="005B303C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5B303C" w:rsidRDefault="005B303C" w:rsidP="009B2A90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5B303C" w:rsidRDefault="005B303C" w:rsidP="005B303C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5B303C" w:rsidRDefault="005B303C" w:rsidP="005B303C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5B303C" w:rsidRDefault="005B303C" w:rsidP="005B303C">
      <w:pPr>
        <w:jc w:val="both"/>
      </w:pPr>
      <w:r>
        <w:tab/>
        <w:t xml:space="preserve">1.3. Наименование раздела </w:t>
      </w:r>
      <w:r w:rsidR="00CF53D5">
        <w:rPr>
          <w:lang w:val="en-US"/>
        </w:rPr>
        <w:t>V</w:t>
      </w:r>
      <w:r>
        <w:t xml:space="preserve"> и раздел </w:t>
      </w:r>
      <w:r w:rsidR="00CF53D5">
        <w:rPr>
          <w:lang w:val="en-US"/>
        </w:rPr>
        <w:t>V</w:t>
      </w:r>
      <w:r>
        <w:t xml:space="preserve"> изложить в следующей редакции:</w:t>
      </w:r>
    </w:p>
    <w:p w:rsidR="005B303C" w:rsidRDefault="005B303C" w:rsidP="00CD26B3">
      <w:pPr>
        <w:pStyle w:val="af"/>
        <w:ind w:left="450"/>
        <w:jc w:val="center"/>
      </w:pPr>
      <w:r>
        <w:t>«</w:t>
      </w:r>
      <w:r w:rsidR="00CF53D5">
        <w:rPr>
          <w:lang w:val="en-US"/>
        </w:rPr>
        <w:t>V</w:t>
      </w:r>
      <w:r>
        <w:t xml:space="preserve">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="00C14260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5B303C" w:rsidRPr="00443C87" w:rsidRDefault="005B303C" w:rsidP="005B303C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</w:t>
      </w:r>
      <w:r w:rsidRPr="00443C87">
        <w:rPr>
          <w:szCs w:val="21"/>
        </w:rPr>
        <w:lastRenderedPageBreak/>
        <w:t>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 w:rsidR="00C14260">
        <w:t xml:space="preserve">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C14260" w:rsidRDefault="00C14260" w:rsidP="0064530C">
      <w:pPr>
        <w:rPr>
          <w:sz w:val="20"/>
          <w:szCs w:val="20"/>
        </w:rPr>
      </w:pPr>
    </w:p>
    <w:p w:rsidR="00C14260" w:rsidRDefault="00C14260" w:rsidP="0064530C">
      <w:pPr>
        <w:rPr>
          <w:sz w:val="20"/>
          <w:szCs w:val="20"/>
        </w:rPr>
      </w:pPr>
    </w:p>
    <w:p w:rsidR="00C14260" w:rsidRDefault="00C14260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0D7" w:rsidRDefault="00B170D7">
      <w:r>
        <w:separator/>
      </w:r>
    </w:p>
  </w:endnote>
  <w:endnote w:type="continuationSeparator" w:id="1">
    <w:p w:rsidR="00B170D7" w:rsidRDefault="00B17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0D7" w:rsidRDefault="00B170D7">
      <w:r>
        <w:separator/>
      </w:r>
    </w:p>
  </w:footnote>
  <w:footnote w:type="continuationSeparator" w:id="1">
    <w:p w:rsidR="00B170D7" w:rsidRDefault="00B17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A5165"/>
    <w:rsid w:val="000B007A"/>
    <w:rsid w:val="000B68E9"/>
    <w:rsid w:val="000C0838"/>
    <w:rsid w:val="000C0C3F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44C6F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460"/>
    <w:rsid w:val="00205E4D"/>
    <w:rsid w:val="002068D7"/>
    <w:rsid w:val="00241E80"/>
    <w:rsid w:val="00253ADB"/>
    <w:rsid w:val="002550D2"/>
    <w:rsid w:val="00283A0E"/>
    <w:rsid w:val="00283A3A"/>
    <w:rsid w:val="00286BB6"/>
    <w:rsid w:val="00293130"/>
    <w:rsid w:val="00294241"/>
    <w:rsid w:val="002A2C7F"/>
    <w:rsid w:val="002B15D1"/>
    <w:rsid w:val="002C177E"/>
    <w:rsid w:val="002C7C92"/>
    <w:rsid w:val="002D489F"/>
    <w:rsid w:val="002E62AA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311E8"/>
    <w:rsid w:val="0044385B"/>
    <w:rsid w:val="00460081"/>
    <w:rsid w:val="004639AA"/>
    <w:rsid w:val="00492839"/>
    <w:rsid w:val="004A0A7A"/>
    <w:rsid w:val="004A6CB2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03C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58BA"/>
    <w:rsid w:val="00947C51"/>
    <w:rsid w:val="00956C12"/>
    <w:rsid w:val="00962A4F"/>
    <w:rsid w:val="00986F06"/>
    <w:rsid w:val="00991557"/>
    <w:rsid w:val="00995E54"/>
    <w:rsid w:val="009A4726"/>
    <w:rsid w:val="009B2215"/>
    <w:rsid w:val="009B2A90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A6793"/>
    <w:rsid w:val="00AB1CC4"/>
    <w:rsid w:val="00AB687B"/>
    <w:rsid w:val="00AB7BD0"/>
    <w:rsid w:val="00AD0CCC"/>
    <w:rsid w:val="00AE1E2D"/>
    <w:rsid w:val="00B170D7"/>
    <w:rsid w:val="00B22602"/>
    <w:rsid w:val="00B22AB1"/>
    <w:rsid w:val="00B312A8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1426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26B3"/>
    <w:rsid w:val="00CD4A9A"/>
    <w:rsid w:val="00CF1414"/>
    <w:rsid w:val="00CF4FE4"/>
    <w:rsid w:val="00CF53D5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30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3E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0785E-755C-4C71-969D-DCDE28FB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2105</Words>
  <Characters>12002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14</cp:revision>
  <cp:lastPrinted>2018-06-14T03:38:00Z</cp:lastPrinted>
  <dcterms:created xsi:type="dcterms:W3CDTF">2019-02-14T02:52:00Z</dcterms:created>
  <dcterms:modified xsi:type="dcterms:W3CDTF">2019-02-18T08:28:00Z</dcterms:modified>
</cp:coreProperties>
</file>