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 xml:space="preserve"> </w:t>
      </w: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10580D">
        <w:rPr>
          <w:bCs/>
        </w:rPr>
        <w:t>3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</w:t>
      </w:r>
      <w:r w:rsidR="00711C41">
        <w:rPr>
          <w:bCs/>
        </w:rPr>
        <w:t xml:space="preserve"> </w:t>
      </w:r>
      <w:r>
        <w:rPr>
          <w:bCs/>
        </w:rPr>
        <w:t>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64530C" w:rsidRPr="0064530C" w:rsidRDefault="0036013E" w:rsidP="001E22C2">
      <w:pPr>
        <w:jc w:val="center"/>
        <w:rPr>
          <w:color w:val="auto"/>
          <w:sz w:val="24"/>
          <w:szCs w:val="24"/>
        </w:rPr>
      </w:pPr>
      <w:r>
        <w:rPr>
          <w:bCs/>
        </w:rPr>
        <w:t>Палецкого сельсовета</w:t>
      </w:r>
      <w:r w:rsidR="00A93858">
        <w:rPr>
          <w:bCs/>
        </w:rPr>
        <w:t xml:space="preserve"> 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от 1</w:t>
      </w:r>
      <w:r w:rsidR="0010580D">
        <w:rPr>
          <w:bCs/>
        </w:rPr>
        <w:t>4</w:t>
      </w:r>
      <w:r>
        <w:rPr>
          <w:bCs/>
        </w:rPr>
        <w:t>.05.201</w:t>
      </w:r>
      <w:r w:rsidR="001A736A">
        <w:rPr>
          <w:bCs/>
        </w:rPr>
        <w:t>2</w:t>
      </w:r>
      <w:r w:rsidR="0010580D">
        <w:rPr>
          <w:bCs/>
        </w:rPr>
        <w:t xml:space="preserve"> №55</w:t>
      </w:r>
      <w:r>
        <w:rPr>
          <w:bCs/>
        </w:rPr>
        <w:t xml:space="preserve"> «</w:t>
      </w:r>
      <w:r w:rsidR="0010580D">
        <w:rPr>
          <w:bCs/>
        </w:rPr>
        <w:t xml:space="preserve">Об утверждении  административного регламента </w:t>
      </w:r>
      <w:r w:rsidR="0010580D" w:rsidRPr="002F225C">
        <w:rPr>
          <w:bCs/>
        </w:rPr>
        <w:t xml:space="preserve">предоставления муниципальной услуги по </w:t>
      </w:r>
      <w:r w:rsidR="0010580D" w:rsidRPr="002F225C">
        <w:t>предоставлению в безвозмездное пользование им</w:t>
      </w:r>
      <w:r w:rsidR="0010580D" w:rsidRPr="002F225C">
        <w:t>у</w:t>
      </w:r>
      <w:r w:rsidR="0010580D" w:rsidRPr="002F225C">
        <w:t>щества муниципальной казны без проведения торгов</w:t>
      </w:r>
      <w:r>
        <w:t>»</w:t>
      </w:r>
    </w:p>
    <w:p w:rsidR="0064530C" w:rsidRDefault="0064530C" w:rsidP="0064530C">
      <w:pPr>
        <w:jc w:val="center"/>
        <w:rPr>
          <w:bCs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 xml:space="preserve"> </w:t>
      </w: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  <w:r w:rsidR="00A93858">
        <w:t xml:space="preserve">                                                                </w:t>
      </w:r>
      <w:r w:rsidR="00850616">
        <w:t xml:space="preserve"> </w:t>
      </w:r>
    </w:p>
    <w:p w:rsidR="00850616" w:rsidRDefault="001E22C2" w:rsidP="00A93858">
      <w:pPr>
        <w:autoSpaceDE w:val="0"/>
        <w:autoSpaceDN w:val="0"/>
        <w:adjustRightInd w:val="0"/>
        <w:jc w:val="both"/>
      </w:pPr>
      <w:r>
        <w:t xml:space="preserve"> </w:t>
      </w:r>
      <w:r w:rsidR="004A0A7A">
        <w:t>администрация Палецкого сельсовета Баганского района Новосибирской области,</w:t>
      </w:r>
      <w:r w:rsidR="00A93858">
        <w:t xml:space="preserve">    </w:t>
      </w:r>
      <w:r w:rsidR="0085061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10580D">
      <w:pPr>
        <w:ind w:firstLine="540"/>
        <w:jc w:val="both"/>
      </w:pPr>
      <w:r>
        <w:t xml:space="preserve">1. </w:t>
      </w:r>
      <w:r w:rsidR="00EA5ABC">
        <w:t>Внести в</w:t>
      </w:r>
      <w:r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4A0A7A">
        <w:rPr>
          <w:bCs/>
        </w:rPr>
        <w:t xml:space="preserve"> Баганского района Новосибирской области</w:t>
      </w:r>
      <w:r w:rsidR="00EA5ABC">
        <w:rPr>
          <w:bCs/>
        </w:rPr>
        <w:t xml:space="preserve"> от </w:t>
      </w:r>
      <w:r w:rsidR="007A35F1">
        <w:rPr>
          <w:bCs/>
        </w:rPr>
        <w:t>1</w:t>
      </w:r>
      <w:r w:rsidR="0010580D">
        <w:rPr>
          <w:bCs/>
        </w:rPr>
        <w:t>4</w:t>
      </w:r>
      <w:r w:rsidR="007A35F1">
        <w:rPr>
          <w:bCs/>
        </w:rPr>
        <w:t>.05.201</w:t>
      </w:r>
      <w:r w:rsidR="001A0F24">
        <w:rPr>
          <w:bCs/>
        </w:rPr>
        <w:t>2</w:t>
      </w:r>
      <w:r w:rsidR="0010580D">
        <w:rPr>
          <w:bCs/>
        </w:rPr>
        <w:t xml:space="preserve"> №55</w:t>
      </w:r>
      <w:r w:rsidR="007A35F1">
        <w:rPr>
          <w:bCs/>
        </w:rPr>
        <w:t xml:space="preserve"> «</w:t>
      </w:r>
      <w:r w:rsidR="0010580D">
        <w:rPr>
          <w:bCs/>
        </w:rPr>
        <w:t xml:space="preserve">Об утверждении  административного регламента </w:t>
      </w:r>
      <w:r w:rsidR="0010580D" w:rsidRPr="002F225C">
        <w:rPr>
          <w:bCs/>
        </w:rPr>
        <w:t xml:space="preserve">предоставления муниципальной услуги по </w:t>
      </w:r>
      <w:r w:rsidR="0010580D" w:rsidRPr="002F225C">
        <w:t>предоставлению в безвозмездное пользование им</w:t>
      </w:r>
      <w:r w:rsidR="0010580D" w:rsidRPr="002F225C">
        <w:t>у</w:t>
      </w:r>
      <w:r w:rsidR="0010580D" w:rsidRPr="002F225C">
        <w:t>щества муниципальной казны без проведения торгов</w:t>
      </w:r>
      <w:r w:rsidR="00EA5ABC">
        <w:t>»</w:t>
      </w:r>
      <w:r w:rsidR="00780721" w:rsidRPr="00780721">
        <w:t xml:space="preserve"> </w:t>
      </w:r>
      <w:r w:rsidR="008348EC">
        <w:t xml:space="preserve"> 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 w:rsidR="00D50164">
        <w:rPr>
          <w:bCs/>
        </w:rPr>
        <w:t xml:space="preserve"> </w:t>
      </w:r>
      <w:r w:rsidR="0010580D">
        <w:rPr>
          <w:bCs/>
        </w:rPr>
        <w:t>2.6</w:t>
      </w:r>
      <w:r>
        <w:rPr>
          <w:bCs/>
        </w:rPr>
        <w:t>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10580D" w:rsidP="00A93858">
      <w:pPr>
        <w:ind w:firstLine="540"/>
        <w:jc w:val="both"/>
        <w:rPr>
          <w:bCs/>
        </w:rPr>
      </w:pPr>
      <w:r>
        <w:rPr>
          <w:bCs/>
        </w:rPr>
        <w:t>«2.6</w:t>
      </w:r>
      <w:r w:rsidR="004A0A7A">
        <w:rPr>
          <w:bCs/>
        </w:rPr>
        <w:t xml:space="preserve">.1.  </w:t>
      </w:r>
      <w:r w:rsidR="00E92CDE">
        <w:rPr>
          <w:bCs/>
        </w:rPr>
        <w:t xml:space="preserve"> </w:t>
      </w:r>
      <w:r w:rsidR="004A0A7A">
        <w:rPr>
          <w:bCs/>
        </w:rPr>
        <w:t>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BF1025">
        <w:t xml:space="preserve"> 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A93858">
        <w:t xml:space="preserve"> 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>
        <w:rPr>
          <w:color w:val="auto"/>
        </w:rPr>
        <w:t xml:space="preserve"> 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="00E36A65" w:rsidRPr="000917DE">
        <w:rPr>
          <w:color w:val="auto"/>
        </w:rPr>
        <w:t xml:space="preserve"> 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10580D">
        <w:t>указанных в пункте 2.5</w:t>
      </w:r>
      <w:r w:rsidR="00B87C16">
        <w:t>.1. настоящего административного регламента</w:t>
      </w:r>
      <w:r w:rsidR="00A93858">
        <w:t xml:space="preserve">. Заявитель вправе представить </w:t>
      </w:r>
      <w:r w:rsidR="00A93858">
        <w:lastRenderedPageBreak/>
        <w:t>указанные 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10580D">
        <w:t>пункте 2.8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Pr="00443C87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>
        <w:t xml:space="preserve"> 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>
        <w:t xml:space="preserve"> 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  <w:r w:rsidR="000917DE">
        <w:rPr>
          <w:szCs w:val="21"/>
        </w:rPr>
        <w:t>.</w:t>
      </w:r>
    </w:p>
    <w:p w:rsidR="00F3369C" w:rsidRDefault="001856E5" w:rsidP="001856E5">
      <w:pPr>
        <w:ind w:firstLine="540"/>
      </w:pPr>
      <w:r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</w:p>
    <w:p w:rsidR="0064530C" w:rsidRDefault="0064530C" w:rsidP="00F3369C">
      <w:pPr>
        <w:jc w:val="both"/>
      </w:pPr>
      <w:r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1856E5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 xml:space="preserve"> Палецкого 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lastRenderedPageBreak/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CD1" w:rsidRDefault="00DE3CD1">
      <w:r>
        <w:separator/>
      </w:r>
    </w:p>
  </w:endnote>
  <w:endnote w:type="continuationSeparator" w:id="1">
    <w:p w:rsidR="00DE3CD1" w:rsidRDefault="00DE3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CD1" w:rsidRDefault="00DE3CD1">
      <w:r>
        <w:separator/>
      </w:r>
    </w:p>
  </w:footnote>
  <w:footnote w:type="continuationSeparator" w:id="1">
    <w:p w:rsidR="00DE3CD1" w:rsidRDefault="00DE3C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4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5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0"/>
  </w:num>
  <w:num w:numId="10">
    <w:abstractNumId w:val="4"/>
  </w:num>
  <w:num w:numId="11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17DE"/>
    <w:rsid w:val="00093EDA"/>
    <w:rsid w:val="00094F54"/>
    <w:rsid w:val="00097773"/>
    <w:rsid w:val="000A2F0C"/>
    <w:rsid w:val="000B007A"/>
    <w:rsid w:val="000B68E9"/>
    <w:rsid w:val="000C0838"/>
    <w:rsid w:val="000C4A04"/>
    <w:rsid w:val="000D1D1F"/>
    <w:rsid w:val="000D5228"/>
    <w:rsid w:val="000D6EE7"/>
    <w:rsid w:val="000F2957"/>
    <w:rsid w:val="000F7784"/>
    <w:rsid w:val="0010580D"/>
    <w:rsid w:val="00120B21"/>
    <w:rsid w:val="00126777"/>
    <w:rsid w:val="001316C1"/>
    <w:rsid w:val="001425CB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E4D"/>
    <w:rsid w:val="002068D7"/>
    <w:rsid w:val="00241E80"/>
    <w:rsid w:val="00253ADB"/>
    <w:rsid w:val="002550D2"/>
    <w:rsid w:val="00283A3A"/>
    <w:rsid w:val="00286BB6"/>
    <w:rsid w:val="00293130"/>
    <w:rsid w:val="00294241"/>
    <w:rsid w:val="002A2C7F"/>
    <w:rsid w:val="002B15D1"/>
    <w:rsid w:val="002C7C92"/>
    <w:rsid w:val="002D489F"/>
    <w:rsid w:val="002E67DF"/>
    <w:rsid w:val="002F1F91"/>
    <w:rsid w:val="00302D13"/>
    <w:rsid w:val="00304960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3DFB"/>
    <w:rsid w:val="003C7E02"/>
    <w:rsid w:val="003E0690"/>
    <w:rsid w:val="003F1B4F"/>
    <w:rsid w:val="003F66E6"/>
    <w:rsid w:val="00404C03"/>
    <w:rsid w:val="0044385B"/>
    <w:rsid w:val="00460081"/>
    <w:rsid w:val="004639AA"/>
    <w:rsid w:val="00492839"/>
    <w:rsid w:val="004A0A7A"/>
    <w:rsid w:val="004B1FB1"/>
    <w:rsid w:val="004C38DA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852A8"/>
    <w:rsid w:val="005918A3"/>
    <w:rsid w:val="005A5592"/>
    <w:rsid w:val="005A6610"/>
    <w:rsid w:val="005B1A7B"/>
    <w:rsid w:val="005B3C25"/>
    <w:rsid w:val="005C77F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7024"/>
    <w:rsid w:val="007C46E7"/>
    <w:rsid w:val="007C7EC8"/>
    <w:rsid w:val="007D0801"/>
    <w:rsid w:val="007E27AB"/>
    <w:rsid w:val="007E45C9"/>
    <w:rsid w:val="007F4627"/>
    <w:rsid w:val="00800F9F"/>
    <w:rsid w:val="0080150C"/>
    <w:rsid w:val="00812355"/>
    <w:rsid w:val="00833695"/>
    <w:rsid w:val="008348EC"/>
    <w:rsid w:val="008417E0"/>
    <w:rsid w:val="0084241F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20512"/>
    <w:rsid w:val="00923B83"/>
    <w:rsid w:val="00933266"/>
    <w:rsid w:val="00947C51"/>
    <w:rsid w:val="00956C12"/>
    <w:rsid w:val="00962A4F"/>
    <w:rsid w:val="00991557"/>
    <w:rsid w:val="00995E54"/>
    <w:rsid w:val="009A4726"/>
    <w:rsid w:val="009B2215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B1CC4"/>
    <w:rsid w:val="00AB687B"/>
    <w:rsid w:val="00AB7BD0"/>
    <w:rsid w:val="00AD0CCC"/>
    <w:rsid w:val="00AE1E2D"/>
    <w:rsid w:val="00B22602"/>
    <w:rsid w:val="00B22AB1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B3E76"/>
    <w:rsid w:val="00BE2C9D"/>
    <w:rsid w:val="00BF1025"/>
    <w:rsid w:val="00C051E0"/>
    <w:rsid w:val="00C21054"/>
    <w:rsid w:val="00C305C6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4A9A"/>
    <w:rsid w:val="00CF1414"/>
    <w:rsid w:val="00CF4FE4"/>
    <w:rsid w:val="00D06B5E"/>
    <w:rsid w:val="00D121D9"/>
    <w:rsid w:val="00D13F1E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CD1"/>
    <w:rsid w:val="00DE3DA5"/>
    <w:rsid w:val="00DF0251"/>
    <w:rsid w:val="00DF0709"/>
    <w:rsid w:val="00DF2AEB"/>
    <w:rsid w:val="00DF6035"/>
    <w:rsid w:val="00DF63A7"/>
    <w:rsid w:val="00E06B46"/>
    <w:rsid w:val="00E16487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DE"/>
    <w:rsid w:val="00EA5ABC"/>
    <w:rsid w:val="00EC7D5F"/>
    <w:rsid w:val="00EE4C47"/>
    <w:rsid w:val="00EF5FEA"/>
    <w:rsid w:val="00EF75CA"/>
    <w:rsid w:val="00F10FF0"/>
    <w:rsid w:val="00F12EA8"/>
    <w:rsid w:val="00F3369C"/>
    <w:rsid w:val="00F44641"/>
    <w:rsid w:val="00F53653"/>
    <w:rsid w:val="00F60575"/>
    <w:rsid w:val="00F67758"/>
    <w:rsid w:val="00F86E6E"/>
    <w:rsid w:val="00F90294"/>
    <w:rsid w:val="00F97BFF"/>
    <w:rsid w:val="00FA071C"/>
    <w:rsid w:val="00FA219B"/>
    <w:rsid w:val="00FA5C4A"/>
    <w:rsid w:val="00FC00F8"/>
    <w:rsid w:val="00FC6E93"/>
    <w:rsid w:val="00FD5208"/>
    <w:rsid w:val="00FE791D"/>
    <w:rsid w:val="00FF2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3C847-9FD2-431B-A66A-6E4CF81B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2</cp:revision>
  <cp:lastPrinted>2018-06-14T03:38:00Z</cp:lastPrinted>
  <dcterms:created xsi:type="dcterms:W3CDTF">2019-02-13T08:32:00Z</dcterms:created>
  <dcterms:modified xsi:type="dcterms:W3CDTF">2019-02-13T08:32:00Z</dcterms:modified>
</cp:coreProperties>
</file>